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Esszimmer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47965222" name="ddd61df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66911372" name="ddd61df0-c6b6-11f0-a0ae-6157a835c4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Küche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6476420" name="f2844e7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79909201" name="f2844e70-c6b6-11f0-a0ae-6157a835c4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Küche / Esszimmer </w:t>
            </w:r>
          </w:p>
          <w:p>
            <w:pPr>
              <w:spacing w:before="0" w:after="0" w:line="240" w:lineRule="auto"/>
            </w:pPr>
            <w:r>
              <w:t>2. OG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37886062" name="072c8b80-c6b7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8036703" name="072c8b80-c6b7-11f0-a0ae-6157a835c4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Im Sträler 21, 8047 Zürich</w:t>
          </w:r>
        </w:p>
        <w:p>
          <w:pPr>
            <w:spacing w:before="0" w:after="0"/>
          </w:pPr>
          <w:r>
            <w:t>596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